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30A70" w14:textId="499E04D3" w:rsidR="00A34C81" w:rsidRPr="00A34C81" w:rsidRDefault="003F5C90" w:rsidP="00A34C81">
      <w:pPr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ANEXO 3</w:t>
      </w:r>
      <w:r w:rsidR="00A34C81">
        <w:rPr>
          <w:rFonts w:ascii="Arial" w:hAnsi="Arial" w:cs="Arial"/>
          <w:b/>
          <w:lang w:val="es-ES"/>
        </w:rPr>
        <w:t xml:space="preserve"> </w:t>
      </w:r>
      <w:r>
        <w:rPr>
          <w:rFonts w:ascii="Arial" w:hAnsi="Arial" w:cs="Arial"/>
          <w:b/>
          <w:lang w:val="es-ES"/>
        </w:rPr>
        <w:t>–</w:t>
      </w:r>
      <w:r w:rsidR="00A34C81">
        <w:rPr>
          <w:rFonts w:ascii="Arial" w:hAnsi="Arial" w:cs="Arial"/>
          <w:b/>
          <w:lang w:val="es-ES"/>
        </w:rPr>
        <w:t xml:space="preserve"> </w:t>
      </w:r>
      <w:r>
        <w:rPr>
          <w:rFonts w:ascii="Arial" w:hAnsi="Arial" w:cs="Arial"/>
          <w:b/>
          <w:lang w:val="es-ES"/>
        </w:rPr>
        <w:t>DECLARACION OTRAS FUENTES DE FINANCIACIÓN</w:t>
      </w:r>
    </w:p>
    <w:p w14:paraId="73243E74" w14:textId="77777777" w:rsidR="00A34C81" w:rsidRPr="00A34C81" w:rsidRDefault="00A34C81" w:rsidP="00A34C81">
      <w:pPr>
        <w:rPr>
          <w:rFonts w:ascii="Arial" w:hAnsi="Arial" w:cs="Arial"/>
          <w:b/>
          <w:lang w:val="es-ES"/>
        </w:rPr>
      </w:pPr>
    </w:p>
    <w:p w14:paraId="507CEB31" w14:textId="77777777" w:rsidR="00A34C81" w:rsidRPr="00A34C81" w:rsidRDefault="00A34C81" w:rsidP="00A34C81">
      <w:pPr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b/>
          <w:lang w:val="es-ES"/>
        </w:rPr>
        <w:t xml:space="preserve">Nº EXPEDIENTE:  </w:t>
      </w:r>
      <w:sdt>
        <w:sdtPr>
          <w:rPr>
            <w:rFonts w:ascii="Arial" w:hAnsi="Arial" w:cs="Arial"/>
            <w:lang w:val="es-ES"/>
          </w:rPr>
          <w:id w:val="-277422976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635784CD" w14:textId="77777777" w:rsidR="00A34C81" w:rsidRPr="00A34C81" w:rsidRDefault="00A34C81" w:rsidP="00A34C81">
      <w:pPr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b/>
          <w:lang w:val="es-ES"/>
        </w:rPr>
        <w:t>NOMBRE DEL PROYECTO:</w:t>
      </w:r>
      <w:r w:rsidRPr="00A34C81">
        <w:rPr>
          <w:rFonts w:ascii="Arial" w:hAnsi="Arial" w:cs="Arial"/>
          <w:lang w:val="es-ES"/>
        </w:rPr>
        <w:t xml:space="preserve"> </w:t>
      </w:r>
      <w:sdt>
        <w:sdtPr>
          <w:rPr>
            <w:rFonts w:ascii="Arial" w:hAnsi="Arial" w:cs="Arial"/>
            <w:lang w:val="es-ES"/>
          </w:rPr>
          <w:id w:val="532694730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361DC399" w14:textId="5DF7F552" w:rsidR="00A34C81" w:rsidRPr="00A34C81" w:rsidRDefault="00A34C81" w:rsidP="00A34C81">
      <w:p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MUNICIPIO/INFRAESTRUCTURA SUPRAMUNICIPAL:</w:t>
      </w:r>
      <w:r w:rsidRPr="00A34C81">
        <w:rPr>
          <w:rFonts w:ascii="Arial" w:hAnsi="Arial" w:cs="Arial"/>
          <w:lang w:val="es-ES"/>
        </w:rPr>
        <w:t xml:space="preserve"> </w:t>
      </w:r>
      <w:sdt>
        <w:sdtPr>
          <w:rPr>
            <w:rFonts w:ascii="Arial" w:hAnsi="Arial" w:cs="Arial"/>
            <w:lang w:val="es-ES"/>
          </w:rPr>
          <w:id w:val="6028344"/>
          <w:placeholder>
            <w:docPart w:val="5E820700DDAA44E9BDFF7E5F533DF2B9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2F8E89AF" w14:textId="77777777" w:rsidR="00A34C81" w:rsidRPr="00A34C81" w:rsidRDefault="00A34C81" w:rsidP="00A34C81">
      <w:pPr>
        <w:rPr>
          <w:rFonts w:ascii="Arial" w:hAnsi="Arial" w:cs="Arial"/>
          <w:lang w:val="es-ES"/>
        </w:rPr>
      </w:pPr>
    </w:p>
    <w:p w14:paraId="0A44D6EB" w14:textId="4F6CE334" w:rsidR="00A34C81" w:rsidRPr="00A34C81" w:rsidRDefault="00A34C81" w:rsidP="00F0720C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lang w:val="es-ES"/>
        </w:rPr>
        <w:t>D./Dª</w:t>
      </w:r>
      <w:r w:rsidRPr="00A34C81">
        <w:rPr>
          <w:rFonts w:ascii="Arial" w:hAnsi="Arial" w:cs="Arial"/>
          <w:bCs/>
          <w:lang w:val="es-ES"/>
        </w:rPr>
        <w:t xml:space="preserve">. </w:t>
      </w:r>
      <w:sdt>
        <w:sdtPr>
          <w:rPr>
            <w:rFonts w:ascii="Arial" w:hAnsi="Arial" w:cs="Arial"/>
            <w:bCs/>
            <w:lang w:val="es-ES"/>
          </w:rPr>
          <w:id w:val="315000011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A34C81">
        <w:rPr>
          <w:rFonts w:ascii="Arial" w:hAnsi="Arial" w:cs="Arial"/>
          <w:lang w:val="es-ES"/>
        </w:rPr>
        <w:t xml:space="preserve"> con DNI </w:t>
      </w:r>
      <w:sdt>
        <w:sdtPr>
          <w:rPr>
            <w:rFonts w:ascii="Arial" w:hAnsi="Arial" w:cs="Arial"/>
            <w:lang w:val="es-ES"/>
          </w:rPr>
          <w:id w:val="-1078748058"/>
          <w:placeholder>
            <w:docPart w:val="8F4D24E9CAAC44EF86E3692DD10ED024"/>
          </w:placeholder>
          <w:showingPlcHdr/>
        </w:sdtPr>
        <w:sdtEndPr/>
        <w:sdtContent>
          <w:r w:rsidRPr="00A34C81">
            <w:t>Haga clic o pulse aquí para escribir texto.</w:t>
          </w:r>
        </w:sdtContent>
      </w:sdt>
      <w:r w:rsidRPr="00A34C81">
        <w:rPr>
          <w:rFonts w:ascii="Arial" w:hAnsi="Arial" w:cs="Arial"/>
          <w:lang w:val="es-ES"/>
        </w:rPr>
        <w:t xml:space="preserve"> en representación de la entidad </w:t>
      </w:r>
      <w:sdt>
        <w:sdtPr>
          <w:rPr>
            <w:rFonts w:ascii="Arial" w:hAnsi="Arial" w:cs="Arial"/>
            <w:lang w:val="es-ES"/>
          </w:rPr>
          <w:id w:val="1361249296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A34C81">
        <w:rPr>
          <w:rFonts w:ascii="Arial" w:hAnsi="Arial" w:cs="Arial"/>
          <w:lang w:val="es-ES"/>
        </w:rPr>
        <w:t xml:space="preserve"> con NIF </w:t>
      </w:r>
      <w:sdt>
        <w:sdtPr>
          <w:rPr>
            <w:rFonts w:ascii="Arial" w:hAnsi="Arial" w:cs="Arial"/>
            <w:lang w:val="es-ES"/>
          </w:rPr>
          <w:id w:val="641923115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A34C81">
        <w:rPr>
          <w:rFonts w:ascii="Arial" w:hAnsi="Arial" w:cs="Arial"/>
          <w:lang w:val="es-ES"/>
        </w:rPr>
        <w:t xml:space="preserve"> </w:t>
      </w:r>
    </w:p>
    <w:p w14:paraId="0DF5AEC5" w14:textId="77777777" w:rsidR="00A34C81" w:rsidRPr="00A34C81" w:rsidRDefault="00A34C81" w:rsidP="00F0720C">
      <w:pPr>
        <w:jc w:val="both"/>
        <w:rPr>
          <w:rFonts w:ascii="Arial" w:hAnsi="Arial" w:cs="Arial"/>
          <w:lang w:val="es-ES"/>
        </w:rPr>
      </w:pPr>
    </w:p>
    <w:p w14:paraId="253E744A" w14:textId="77777777" w:rsidR="00A34C81" w:rsidRPr="00A34C81" w:rsidRDefault="00A34C81" w:rsidP="00F0720C">
      <w:pPr>
        <w:jc w:val="both"/>
        <w:rPr>
          <w:rFonts w:ascii="Arial" w:hAnsi="Arial" w:cs="Arial"/>
          <w:b/>
          <w:lang w:val="es-ES"/>
        </w:rPr>
      </w:pPr>
      <w:r w:rsidRPr="00A34C81">
        <w:rPr>
          <w:rFonts w:ascii="Arial" w:hAnsi="Arial" w:cs="Arial"/>
          <w:b/>
          <w:lang w:val="es-ES"/>
        </w:rPr>
        <w:t>DECLARA</w:t>
      </w:r>
    </w:p>
    <w:p w14:paraId="634ACFDB" w14:textId="64F439C2" w:rsidR="00A34C81" w:rsidRPr="00A34C81" w:rsidRDefault="00A34C81" w:rsidP="00F0720C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lang w:val="es-ES"/>
        </w:rPr>
        <w:t xml:space="preserve">Que la entidad a la que represento ha resultado beneficiaria de </w:t>
      </w:r>
      <w:r>
        <w:rPr>
          <w:rFonts w:ascii="Arial" w:hAnsi="Arial" w:cs="Arial"/>
          <w:lang w:val="es-ES"/>
        </w:rPr>
        <w:t xml:space="preserve">la </w:t>
      </w:r>
      <w:r w:rsidRPr="00A34C81">
        <w:rPr>
          <w:rFonts w:ascii="Arial" w:hAnsi="Arial" w:cs="Arial"/>
          <w:lang w:val="es-ES"/>
        </w:rPr>
        <w:t>SUBVENCIÓN PREVISTA EN EL REAL DECRETO-LEY 7/2024, DE 11 DE NOVIEMBRE, POR EL QUE SE ADOPTAN MEDIDAS URGENTES PARA EL IMPULSO DEL PLAN DE RESPUESTA INMEDIATA, RECONSTRUCCIÓN Y RELANZAMIENTO FRENTE A LOS DAÑOS CAUSADOS POR LA DEPRESIÓN AISLADA EN NIVELES ALTOS (DANA) EN DIFERENTES MUNICIPIOS ENTRE EL 28 DE OCTUBRE Y EL 4 DE NOVIEMBRE DE 2024.</w:t>
      </w:r>
    </w:p>
    <w:p w14:paraId="2E492635" w14:textId="4BCB52D7" w:rsidR="003F5C90" w:rsidRPr="003F5C90" w:rsidRDefault="003F5C90" w:rsidP="00F0720C">
      <w:pPr>
        <w:jc w:val="both"/>
        <w:rPr>
          <w:rFonts w:ascii="Arial" w:hAnsi="Arial" w:cs="Arial"/>
          <w:bCs/>
          <w:lang w:val="es-ES"/>
        </w:rPr>
      </w:pPr>
      <w:r w:rsidRPr="003F5C90">
        <w:rPr>
          <w:rFonts w:ascii="Arial" w:hAnsi="Arial" w:cs="Arial"/>
          <w:bCs/>
          <w:lang w:val="es-ES"/>
        </w:rPr>
        <w:t xml:space="preserve">Que en cumplimiento de lo requerido por el </w:t>
      </w:r>
      <w:r>
        <w:rPr>
          <w:rFonts w:ascii="Arial" w:hAnsi="Arial" w:cs="Arial"/>
          <w:bCs/>
          <w:lang w:val="es-ES"/>
        </w:rPr>
        <w:t xml:space="preserve">apartado octavo </w:t>
      </w:r>
      <w:r w:rsidRPr="003F5C90">
        <w:rPr>
          <w:rFonts w:ascii="Arial" w:hAnsi="Arial" w:cs="Arial"/>
          <w:bCs/>
          <w:lang w:val="es-ES"/>
        </w:rPr>
        <w:t>de la RESOLUCIÓN DE LA SECRETARÍA DE ESTADO DE MEDIO AMBIENTE POR LA QUE SE CONCEDE MEDIANTE EL PROCEDIMIENTO DE CONCESIÓN DIRECTA UNA SUBVENCIÓN PREVISTA EN EL REAL DECRETO-LEY 7/2024, DE 11 DE NOVIEMBRE, POR EL QUE SE ADOPTAN MEDIDAS URGENTES PARA EL IMPULSO DEL PLAN DE RESPUESTA INMEDIATA, RECONSTRUCCIÓN Y RELANZAMIENTO FRENTE A LOS DAÑOS CAUSADOS POR LA DEPRESIÓN AISLADA EN NIVELES ALTOS (DANA) EN DIFERENTES MUNICIPIOS ENTRE EL 28 DE OCTU</w:t>
      </w:r>
      <w:r>
        <w:rPr>
          <w:rFonts w:ascii="Arial" w:hAnsi="Arial" w:cs="Arial"/>
          <w:bCs/>
          <w:lang w:val="es-ES"/>
        </w:rPr>
        <w:t>BRE Y EL 4 DE NOVIEMBRE DE 2024</w:t>
      </w:r>
      <w:r w:rsidRPr="003F5C90">
        <w:rPr>
          <w:rFonts w:ascii="Arial" w:hAnsi="Arial" w:cs="Arial"/>
          <w:bCs/>
          <w:lang w:val="es-ES"/>
        </w:rPr>
        <w:t>, se informa que la entidad (marcar lo que corresponda):</w:t>
      </w:r>
    </w:p>
    <w:p w14:paraId="474B9858" w14:textId="77777777" w:rsidR="003F5C90" w:rsidRPr="003F5C90" w:rsidRDefault="003F5C90" w:rsidP="00F0720C">
      <w:pPr>
        <w:jc w:val="both"/>
        <w:rPr>
          <w:rFonts w:ascii="Arial" w:hAnsi="Arial" w:cs="Arial"/>
          <w:bCs/>
          <w:lang w:val="es-ES"/>
        </w:rPr>
      </w:pPr>
    </w:p>
    <w:p w14:paraId="3A2040AF" w14:textId="42A308DD" w:rsidR="003F5C90" w:rsidRPr="003F5C90" w:rsidRDefault="00834C3B" w:rsidP="00F0720C">
      <w:pPr>
        <w:jc w:val="both"/>
        <w:rPr>
          <w:rFonts w:ascii="Arial" w:hAnsi="Arial" w:cs="Arial"/>
          <w:bCs/>
          <w:lang w:val="es-ES"/>
        </w:rPr>
      </w:pPr>
      <w:sdt>
        <w:sdtPr>
          <w:rPr>
            <w:rFonts w:ascii="Arial" w:hAnsi="Arial" w:cs="Arial" w:hint="eastAsia"/>
            <w:b/>
            <w:bCs/>
            <w:lang w:val="es-ES"/>
          </w:rPr>
          <w:id w:val="605929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C90" w:rsidRPr="003F5C90">
            <w:rPr>
              <w:rFonts w:ascii="Segoe UI Symbol" w:hAnsi="Segoe UI Symbol" w:cs="Segoe UI Symbol"/>
              <w:b/>
              <w:bCs/>
              <w:lang w:val="es-ES"/>
            </w:rPr>
            <w:t>☐</w:t>
          </w:r>
        </w:sdtContent>
      </w:sdt>
      <w:r w:rsidR="003F5C90" w:rsidRPr="003F5C90">
        <w:rPr>
          <w:rFonts w:ascii="Arial" w:hAnsi="Arial" w:cs="Arial" w:hint="eastAsia"/>
          <w:b/>
          <w:bCs/>
          <w:lang w:val="es-ES"/>
        </w:rPr>
        <w:t xml:space="preserve"> </w:t>
      </w:r>
      <w:r w:rsidR="003F5C90" w:rsidRPr="003F5C90">
        <w:rPr>
          <w:rFonts w:ascii="Arial" w:hAnsi="Arial" w:cs="Arial"/>
          <w:b/>
          <w:bCs/>
          <w:lang w:val="es-ES"/>
        </w:rPr>
        <w:tab/>
        <w:t>NO</w:t>
      </w:r>
      <w:r w:rsidR="003F5C90" w:rsidRPr="003F5C90">
        <w:rPr>
          <w:rFonts w:ascii="Arial" w:hAnsi="Arial" w:cs="Arial"/>
          <w:bCs/>
          <w:lang w:val="es-ES"/>
        </w:rPr>
        <w:t xml:space="preserve"> ha resultado beneficiaria de otras subvenciones o ayudas públicas o privadas para la misma actuación o finalidad que la solicitada en el contexto de </w:t>
      </w:r>
      <w:r w:rsidR="003F5C90">
        <w:rPr>
          <w:rFonts w:ascii="Arial" w:hAnsi="Arial" w:cs="Arial"/>
          <w:bCs/>
          <w:lang w:val="es-ES"/>
        </w:rPr>
        <w:t>la presente subvención</w:t>
      </w:r>
    </w:p>
    <w:p w14:paraId="025E55D1" w14:textId="77777777" w:rsidR="003F5C90" w:rsidRPr="003F5C90" w:rsidRDefault="003F5C90" w:rsidP="00F0720C">
      <w:pPr>
        <w:jc w:val="both"/>
        <w:rPr>
          <w:rFonts w:ascii="Arial" w:hAnsi="Arial" w:cs="Arial"/>
          <w:bCs/>
          <w:lang w:val="es-ES"/>
        </w:rPr>
      </w:pPr>
    </w:p>
    <w:p w14:paraId="6C5C899A" w14:textId="4718E482" w:rsidR="003F5C90" w:rsidRPr="003F5C90" w:rsidRDefault="00834C3B" w:rsidP="00F0720C">
      <w:pPr>
        <w:jc w:val="both"/>
        <w:rPr>
          <w:rFonts w:ascii="Arial" w:hAnsi="Arial" w:cs="Arial"/>
          <w:bCs/>
          <w:lang w:val="es-ES"/>
        </w:rPr>
      </w:pPr>
      <w:sdt>
        <w:sdtPr>
          <w:rPr>
            <w:rFonts w:ascii="Arial" w:hAnsi="Arial" w:cs="Arial"/>
            <w:b/>
            <w:bCs/>
            <w:lang w:val="es-ES"/>
          </w:rPr>
          <w:id w:val="1652866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C90" w:rsidRPr="003F5C90">
            <w:rPr>
              <w:rFonts w:ascii="Segoe UI Symbol" w:hAnsi="Segoe UI Symbol" w:cs="Segoe UI Symbol"/>
              <w:b/>
              <w:bCs/>
              <w:lang w:val="es-ES"/>
            </w:rPr>
            <w:t>☐</w:t>
          </w:r>
        </w:sdtContent>
      </w:sdt>
      <w:r w:rsidR="003F5C90" w:rsidRPr="003F5C90">
        <w:rPr>
          <w:rFonts w:ascii="Arial" w:hAnsi="Arial" w:cs="Arial"/>
          <w:b/>
          <w:bCs/>
          <w:lang w:val="es-ES"/>
        </w:rPr>
        <w:t xml:space="preserve"> </w:t>
      </w:r>
      <w:r w:rsidR="003F5C90" w:rsidRPr="003F5C90">
        <w:rPr>
          <w:rFonts w:ascii="Arial" w:hAnsi="Arial" w:cs="Arial"/>
          <w:b/>
          <w:bCs/>
          <w:lang w:val="es-ES"/>
        </w:rPr>
        <w:tab/>
        <w:t>SÍ</w:t>
      </w:r>
      <w:r w:rsidR="003F5C90" w:rsidRPr="003F5C90">
        <w:rPr>
          <w:rFonts w:ascii="Arial" w:hAnsi="Arial" w:cs="Arial"/>
          <w:bCs/>
          <w:lang w:val="es-ES"/>
        </w:rPr>
        <w:t xml:space="preserve"> ha resultado beneficiaria de otras subvenciones o ayudas públicas o privadas para la misma actuación o finalidad que la solicitada en el contexto </w:t>
      </w:r>
      <w:r w:rsidR="003F5C90">
        <w:rPr>
          <w:rFonts w:ascii="Arial" w:hAnsi="Arial" w:cs="Arial"/>
          <w:bCs/>
          <w:lang w:val="es-ES"/>
        </w:rPr>
        <w:t>de la presente subvención</w:t>
      </w:r>
      <w:r w:rsidR="003F5C90" w:rsidRPr="003F5C90">
        <w:rPr>
          <w:rFonts w:ascii="Arial" w:hAnsi="Arial" w:cs="Arial"/>
          <w:bCs/>
          <w:lang w:val="es-ES"/>
        </w:rPr>
        <w:t xml:space="preserve">, de la/s siguiente/s Administración/es, organismo/s o entidad/es pública/s, nacional/es o internacional/es, por el importe/s que asimismo se especifica/n: </w:t>
      </w:r>
    </w:p>
    <w:p w14:paraId="3517CA2A" w14:textId="77777777" w:rsidR="003F5C90" w:rsidRPr="003F5C90" w:rsidRDefault="003F5C90" w:rsidP="00F0720C">
      <w:pPr>
        <w:jc w:val="both"/>
        <w:rPr>
          <w:rFonts w:ascii="Arial" w:hAnsi="Arial" w:cs="Arial"/>
          <w:bCs/>
          <w:lang w:val="es-E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8"/>
        <w:gridCol w:w="2025"/>
        <w:gridCol w:w="1761"/>
        <w:gridCol w:w="2466"/>
      </w:tblGrid>
      <w:tr w:rsidR="003F5C90" w:rsidRPr="003F5C90" w14:paraId="19054B0D" w14:textId="77777777" w:rsidTr="009F417E">
        <w:trPr>
          <w:trHeight w:val="92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B3726A" w14:textId="77777777" w:rsidR="003F5C90" w:rsidRPr="003F5C90" w:rsidRDefault="003F5C90" w:rsidP="00F0720C">
            <w:pPr>
              <w:jc w:val="both"/>
              <w:rPr>
                <w:rFonts w:ascii="Arial" w:hAnsi="Arial" w:cs="Arial"/>
                <w:lang w:val="es-ES"/>
              </w:rPr>
            </w:pPr>
            <w:r w:rsidRPr="003F5C90">
              <w:rPr>
                <w:rFonts w:ascii="Arial" w:hAnsi="Arial" w:cs="Arial"/>
                <w:bCs/>
                <w:lang w:val="es-ES"/>
              </w:rPr>
              <w:t>Nombre de la entidad concedente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393F73" w14:textId="77777777" w:rsidR="003F5C90" w:rsidRPr="003F5C90" w:rsidRDefault="003F5C90" w:rsidP="00F0720C">
            <w:pPr>
              <w:jc w:val="both"/>
              <w:rPr>
                <w:rFonts w:ascii="Arial" w:hAnsi="Arial" w:cs="Arial"/>
                <w:lang w:val="es-ES"/>
              </w:rPr>
            </w:pPr>
            <w:r w:rsidRPr="003F5C90">
              <w:rPr>
                <w:rFonts w:ascii="Arial" w:hAnsi="Arial" w:cs="Arial"/>
                <w:bCs/>
                <w:lang w:val="es-ES"/>
              </w:rPr>
              <w:t>Convocatoria de ayuda (enlace web)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43EAD5" w14:textId="77777777" w:rsidR="003F5C90" w:rsidRPr="003F5C90" w:rsidRDefault="003F5C90" w:rsidP="00F0720C">
            <w:pPr>
              <w:jc w:val="both"/>
              <w:rPr>
                <w:rFonts w:ascii="Arial" w:hAnsi="Arial" w:cs="Arial"/>
                <w:lang w:val="es-ES"/>
              </w:rPr>
            </w:pPr>
            <w:r w:rsidRPr="003F5C90">
              <w:rPr>
                <w:rFonts w:ascii="Arial" w:hAnsi="Arial" w:cs="Arial"/>
                <w:bCs/>
                <w:lang w:val="es-ES"/>
              </w:rPr>
              <w:t>Importe ayuda concedida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4AEDE" w14:textId="77777777" w:rsidR="003F5C90" w:rsidRPr="003F5C90" w:rsidRDefault="003F5C90" w:rsidP="00F0720C">
            <w:pPr>
              <w:jc w:val="both"/>
              <w:rPr>
                <w:rFonts w:ascii="Arial" w:hAnsi="Arial" w:cs="Arial"/>
                <w:lang w:val="es-ES"/>
              </w:rPr>
            </w:pPr>
            <w:r w:rsidRPr="003F5C90">
              <w:rPr>
                <w:rFonts w:ascii="Arial" w:hAnsi="Arial" w:cs="Arial"/>
                <w:bCs/>
                <w:lang w:val="es-ES"/>
              </w:rPr>
              <w:t>Código de la Actuación objeto de financiación</w:t>
            </w:r>
          </w:p>
        </w:tc>
      </w:tr>
      <w:tr w:rsidR="003F5C90" w:rsidRPr="003F5C90" w14:paraId="673E7468" w14:textId="77777777" w:rsidTr="009F417E">
        <w:trPr>
          <w:trHeight w:val="290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E160" w14:textId="77777777" w:rsidR="003F5C90" w:rsidRPr="003F5C90" w:rsidRDefault="003F5C90" w:rsidP="00F0720C">
            <w:pPr>
              <w:jc w:val="both"/>
              <w:rPr>
                <w:rFonts w:ascii="Arial" w:hAnsi="Arial" w:cs="Arial"/>
                <w:lang w:val="es-ES"/>
              </w:rPr>
            </w:pPr>
            <w:r w:rsidRPr="003F5C90">
              <w:rPr>
                <w:rFonts w:ascii="Arial" w:hAnsi="Arial" w:cs="Arial"/>
                <w:lang w:val="es-ES"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0DCC" w14:textId="77777777" w:rsidR="003F5C90" w:rsidRPr="003F5C90" w:rsidRDefault="003F5C90" w:rsidP="00F0720C">
            <w:pPr>
              <w:jc w:val="both"/>
              <w:rPr>
                <w:rFonts w:ascii="Arial" w:hAnsi="Arial" w:cs="Arial"/>
                <w:lang w:val="es-ES"/>
              </w:rPr>
            </w:pPr>
            <w:r w:rsidRPr="003F5C90">
              <w:rPr>
                <w:rFonts w:ascii="Arial" w:hAnsi="Arial" w:cs="Arial"/>
                <w:lang w:val="es-ES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1091" w14:textId="77777777" w:rsidR="003F5C90" w:rsidRPr="003F5C90" w:rsidRDefault="003F5C90" w:rsidP="00F0720C">
            <w:pPr>
              <w:jc w:val="both"/>
              <w:rPr>
                <w:rFonts w:ascii="Arial" w:hAnsi="Arial" w:cs="Arial"/>
                <w:lang w:val="es-ES"/>
              </w:rPr>
            </w:pPr>
            <w:r w:rsidRPr="003F5C90">
              <w:rPr>
                <w:rFonts w:ascii="Arial" w:hAnsi="Arial" w:cs="Arial"/>
                <w:lang w:val="es-ES"/>
              </w:rPr>
              <w:t> 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731F" w14:textId="77777777" w:rsidR="003F5C90" w:rsidRPr="003F5C90" w:rsidRDefault="003F5C90" w:rsidP="00F0720C">
            <w:pPr>
              <w:jc w:val="both"/>
              <w:rPr>
                <w:rFonts w:ascii="Arial" w:hAnsi="Arial" w:cs="Arial"/>
                <w:lang w:val="es-ES"/>
              </w:rPr>
            </w:pPr>
            <w:r w:rsidRPr="003F5C90">
              <w:rPr>
                <w:rFonts w:ascii="Arial" w:hAnsi="Arial" w:cs="Arial"/>
                <w:lang w:val="es-ES"/>
              </w:rPr>
              <w:t> </w:t>
            </w:r>
          </w:p>
        </w:tc>
      </w:tr>
      <w:tr w:rsidR="003F5C90" w:rsidRPr="003F5C90" w14:paraId="3AA84EA0" w14:textId="77777777" w:rsidTr="009F417E">
        <w:trPr>
          <w:trHeight w:val="290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9544" w14:textId="77777777" w:rsidR="003F5C90" w:rsidRPr="003F5C90" w:rsidRDefault="003F5C90" w:rsidP="00F0720C">
            <w:pPr>
              <w:jc w:val="both"/>
              <w:rPr>
                <w:rFonts w:ascii="Arial" w:hAnsi="Arial" w:cs="Arial"/>
                <w:lang w:val="es-ES"/>
              </w:rPr>
            </w:pPr>
            <w:r w:rsidRPr="003F5C90">
              <w:rPr>
                <w:rFonts w:ascii="Arial" w:hAnsi="Arial" w:cs="Arial"/>
                <w:lang w:val="es-ES"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4996" w14:textId="77777777" w:rsidR="003F5C90" w:rsidRPr="003F5C90" w:rsidRDefault="003F5C90" w:rsidP="00F0720C">
            <w:pPr>
              <w:jc w:val="both"/>
              <w:rPr>
                <w:rFonts w:ascii="Arial" w:hAnsi="Arial" w:cs="Arial"/>
                <w:lang w:val="es-ES"/>
              </w:rPr>
            </w:pPr>
            <w:r w:rsidRPr="003F5C90">
              <w:rPr>
                <w:rFonts w:ascii="Arial" w:hAnsi="Arial" w:cs="Arial"/>
                <w:lang w:val="es-ES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F14E" w14:textId="77777777" w:rsidR="003F5C90" w:rsidRPr="003F5C90" w:rsidRDefault="003F5C90" w:rsidP="00F0720C">
            <w:pPr>
              <w:jc w:val="both"/>
              <w:rPr>
                <w:rFonts w:ascii="Arial" w:hAnsi="Arial" w:cs="Arial"/>
                <w:lang w:val="es-ES"/>
              </w:rPr>
            </w:pPr>
            <w:r w:rsidRPr="003F5C90">
              <w:rPr>
                <w:rFonts w:ascii="Arial" w:hAnsi="Arial" w:cs="Arial"/>
                <w:lang w:val="es-ES"/>
              </w:rPr>
              <w:t> 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3A2B" w14:textId="77777777" w:rsidR="003F5C90" w:rsidRPr="003F5C90" w:rsidRDefault="003F5C90" w:rsidP="00F0720C">
            <w:pPr>
              <w:jc w:val="both"/>
              <w:rPr>
                <w:rFonts w:ascii="Arial" w:hAnsi="Arial" w:cs="Arial"/>
                <w:lang w:val="es-ES"/>
              </w:rPr>
            </w:pPr>
            <w:r w:rsidRPr="003F5C90">
              <w:rPr>
                <w:rFonts w:ascii="Arial" w:hAnsi="Arial" w:cs="Arial"/>
                <w:lang w:val="es-ES"/>
              </w:rPr>
              <w:t> </w:t>
            </w:r>
          </w:p>
        </w:tc>
      </w:tr>
    </w:tbl>
    <w:p w14:paraId="01867EEA" w14:textId="77777777" w:rsidR="003F5C90" w:rsidRDefault="003F5C90" w:rsidP="00F0720C">
      <w:pPr>
        <w:jc w:val="both"/>
        <w:rPr>
          <w:rFonts w:ascii="Arial" w:hAnsi="Arial" w:cs="Arial"/>
          <w:bCs/>
          <w:sz w:val="16"/>
          <w:szCs w:val="16"/>
          <w:lang w:val="es-ES"/>
        </w:rPr>
      </w:pPr>
    </w:p>
    <w:p w14:paraId="07B736C3" w14:textId="632E47D4" w:rsidR="003F5C90" w:rsidRPr="003F5C90" w:rsidRDefault="003F5C90" w:rsidP="00F0720C">
      <w:pPr>
        <w:jc w:val="both"/>
        <w:rPr>
          <w:rFonts w:ascii="Arial" w:hAnsi="Arial" w:cs="Arial"/>
          <w:bCs/>
          <w:sz w:val="16"/>
          <w:szCs w:val="16"/>
          <w:lang w:val="es-ES"/>
        </w:rPr>
      </w:pPr>
      <w:r w:rsidRPr="003F5C90">
        <w:rPr>
          <w:rFonts w:ascii="Arial" w:hAnsi="Arial" w:cs="Arial"/>
          <w:bCs/>
          <w:sz w:val="16"/>
          <w:szCs w:val="16"/>
          <w:lang w:val="es-ES"/>
        </w:rPr>
        <w:t>NOTA 1: Incorporar tantas filas como sea necesario</w:t>
      </w:r>
    </w:p>
    <w:p w14:paraId="4CFF2383" w14:textId="1133941B" w:rsidR="003F5C90" w:rsidRPr="003F5C90" w:rsidRDefault="003F5C90" w:rsidP="00F0720C">
      <w:pPr>
        <w:jc w:val="both"/>
        <w:rPr>
          <w:rFonts w:ascii="Arial" w:hAnsi="Arial" w:cs="Arial"/>
          <w:bCs/>
          <w:sz w:val="16"/>
          <w:szCs w:val="16"/>
          <w:lang w:val="es-ES"/>
        </w:rPr>
      </w:pPr>
      <w:r w:rsidRPr="003F5C90">
        <w:rPr>
          <w:rFonts w:ascii="Arial" w:hAnsi="Arial" w:cs="Arial"/>
          <w:bCs/>
          <w:sz w:val="16"/>
          <w:szCs w:val="16"/>
          <w:lang w:val="es-ES"/>
        </w:rPr>
        <w:t xml:space="preserve">NOTA </w:t>
      </w:r>
      <w:r>
        <w:rPr>
          <w:rFonts w:ascii="Arial" w:hAnsi="Arial" w:cs="Arial"/>
          <w:bCs/>
          <w:sz w:val="16"/>
          <w:szCs w:val="16"/>
          <w:lang w:val="es-ES"/>
        </w:rPr>
        <w:t>2</w:t>
      </w:r>
      <w:r w:rsidRPr="003F5C90">
        <w:rPr>
          <w:rFonts w:ascii="Arial" w:hAnsi="Arial" w:cs="Arial"/>
          <w:bCs/>
          <w:sz w:val="16"/>
          <w:szCs w:val="16"/>
          <w:lang w:val="es-ES"/>
        </w:rPr>
        <w:t>: En caso de haber recibido otras ayudas complementarias, se aportará como anexo a esta declaración la documentación relativa a la Resolución de concesión o Convenio de financiación, informe justificativo de la complementariedad de las ayudas para la misma actuación.</w:t>
      </w:r>
    </w:p>
    <w:p w14:paraId="0750270B" w14:textId="77777777" w:rsidR="00A34C81" w:rsidRPr="00A34C81" w:rsidRDefault="00A34C81" w:rsidP="00F0720C">
      <w:pPr>
        <w:jc w:val="both"/>
        <w:rPr>
          <w:rFonts w:ascii="Arial" w:hAnsi="Arial" w:cs="Arial"/>
          <w:lang w:val="es-ES"/>
        </w:rPr>
      </w:pPr>
      <w:bookmarkStart w:id="0" w:name="_GoBack"/>
      <w:bookmarkEnd w:id="0"/>
    </w:p>
    <w:p w14:paraId="28F68D64" w14:textId="77777777" w:rsidR="00A34C81" w:rsidRPr="00A34C81" w:rsidRDefault="00A34C81" w:rsidP="00F0720C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lang w:val="es-ES"/>
        </w:rPr>
        <w:t>Y para que así conste, se firma la presente a fecha de firma electrónica.</w:t>
      </w:r>
    </w:p>
    <w:p w14:paraId="0546249F" w14:textId="118FF191" w:rsidR="00304E91" w:rsidRDefault="00304E91" w:rsidP="00F0720C">
      <w:pPr>
        <w:jc w:val="both"/>
        <w:rPr>
          <w:rFonts w:ascii="Arial" w:hAnsi="Arial" w:cs="Arial"/>
          <w:lang w:val="es-ES"/>
        </w:rPr>
      </w:pPr>
    </w:p>
    <w:sectPr w:rsidR="00304E91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9BC62" w14:textId="77777777" w:rsidR="00063479" w:rsidRDefault="00063479" w:rsidP="00063479">
      <w:pPr>
        <w:spacing w:after="0" w:line="240" w:lineRule="auto"/>
      </w:pPr>
      <w:r>
        <w:separator/>
      </w:r>
    </w:p>
  </w:endnote>
  <w:endnote w:type="continuationSeparator" w:id="0">
    <w:p w14:paraId="3A1604AC" w14:textId="77777777" w:rsidR="00063479" w:rsidRDefault="00063479" w:rsidP="0006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2AF4E" w14:textId="77777777" w:rsidR="00063479" w:rsidRDefault="00063479" w:rsidP="00063479">
      <w:pPr>
        <w:spacing w:after="0" w:line="240" w:lineRule="auto"/>
      </w:pPr>
      <w:r>
        <w:separator/>
      </w:r>
    </w:p>
  </w:footnote>
  <w:footnote w:type="continuationSeparator" w:id="0">
    <w:p w14:paraId="6C7232E5" w14:textId="77777777" w:rsidR="00063479" w:rsidRDefault="00063479" w:rsidP="00063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8222" w14:textId="2DAA8A66" w:rsidR="00A34C81" w:rsidRDefault="00834C3B">
    <w:pPr>
      <w:pStyle w:val="Encabezado"/>
    </w:pPr>
    <w:r>
      <w:rPr>
        <w:noProof/>
        <w:lang w:val="es-ES" w:eastAsia="es-ES"/>
      </w:rPr>
      <w:drawing>
        <wp:inline distT="0" distB="0" distL="0" distR="0" wp14:anchorId="028C3683" wp14:editId="3681A21B">
          <wp:extent cx="5486400" cy="748665"/>
          <wp:effectExtent l="0" t="0" r="0" b="0"/>
          <wp:docPr id="356347062" name="Imagen 1" descr="Imagen que contiene Texto&#10;&#10;El contenido generado por IA puede ser incorrec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347062" name="Imagen 1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748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E6F3A6" w14:textId="77777777" w:rsidR="00A34C81" w:rsidRDefault="00A34C8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63479"/>
    <w:rsid w:val="0015074B"/>
    <w:rsid w:val="001D2849"/>
    <w:rsid w:val="00255922"/>
    <w:rsid w:val="00270838"/>
    <w:rsid w:val="0029639D"/>
    <w:rsid w:val="00297382"/>
    <w:rsid w:val="002D664B"/>
    <w:rsid w:val="00304E91"/>
    <w:rsid w:val="00326F90"/>
    <w:rsid w:val="00335DDA"/>
    <w:rsid w:val="003F5C90"/>
    <w:rsid w:val="004007AB"/>
    <w:rsid w:val="004C20F4"/>
    <w:rsid w:val="00587AC6"/>
    <w:rsid w:val="00707427"/>
    <w:rsid w:val="00730650"/>
    <w:rsid w:val="007E6567"/>
    <w:rsid w:val="007E7B66"/>
    <w:rsid w:val="00834C3B"/>
    <w:rsid w:val="008D235A"/>
    <w:rsid w:val="00A34C81"/>
    <w:rsid w:val="00AA1D8D"/>
    <w:rsid w:val="00B47730"/>
    <w:rsid w:val="00BB662C"/>
    <w:rsid w:val="00CB0664"/>
    <w:rsid w:val="00E87392"/>
    <w:rsid w:val="00F0720C"/>
    <w:rsid w:val="00FA7A9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BA8CF"/>
  <w14:defaultImageDpi w14:val="300"/>
  <w15:docId w15:val="{E264A3C6-FAF4-4A47-AE05-BAFE8D9D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06347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47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63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4D24E9CAAC44EF86E3692DD10ED0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B3973-6ED0-49AB-B930-23F9025FA6BC}"/>
      </w:docPartPr>
      <w:docPartBody>
        <w:p w:rsidR="00826979" w:rsidRDefault="00800A68" w:rsidP="00800A68">
          <w:pPr>
            <w:pStyle w:val="8F4D24E9CAAC44EF86E3692DD10ED024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E820700DDAA44E9BDFF7E5F533DF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F6876-7918-484B-86E7-D898BC2950AD}"/>
      </w:docPartPr>
      <w:docPartBody>
        <w:p w:rsidR="00826979" w:rsidRDefault="00800A68" w:rsidP="00800A68">
          <w:pPr>
            <w:pStyle w:val="5E820700DDAA44E9BDFF7E5F533DF2B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68"/>
    <w:rsid w:val="00494F2E"/>
    <w:rsid w:val="00800A68"/>
    <w:rsid w:val="0082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26979"/>
    <w:rPr>
      <w:color w:val="808080"/>
    </w:rPr>
  </w:style>
  <w:style w:type="paragraph" w:customStyle="1" w:styleId="B8145E0417F14ED9B7B4765D59C3EC53">
    <w:name w:val="B8145E0417F14ED9B7B4765D59C3EC53"/>
    <w:rsid w:val="00800A68"/>
  </w:style>
  <w:style w:type="paragraph" w:customStyle="1" w:styleId="4BB8CF5A28B6442A9A8EAB0F353A616F">
    <w:name w:val="4BB8CF5A28B6442A9A8EAB0F353A616F"/>
    <w:rsid w:val="00800A68"/>
  </w:style>
  <w:style w:type="paragraph" w:customStyle="1" w:styleId="8F4D24E9CAAC44EF86E3692DD10ED024">
    <w:name w:val="8F4D24E9CAAC44EF86E3692DD10ED024"/>
    <w:rsid w:val="00800A68"/>
  </w:style>
  <w:style w:type="paragraph" w:customStyle="1" w:styleId="C65B621E40F74FCE8314CC463D249CB5">
    <w:name w:val="C65B621E40F74FCE8314CC463D249CB5"/>
    <w:rsid w:val="00800A68"/>
  </w:style>
  <w:style w:type="paragraph" w:customStyle="1" w:styleId="5E820700DDAA44E9BDFF7E5F533DF2B9">
    <w:name w:val="5E820700DDAA44E9BDFF7E5F533DF2B9"/>
    <w:rsid w:val="00800A68"/>
  </w:style>
  <w:style w:type="paragraph" w:customStyle="1" w:styleId="8DB61691FD844F378FCE2BEEE3F3E1BE">
    <w:name w:val="8DB61691FD844F378FCE2BEEE3F3E1BE"/>
    <w:rsid w:val="00826979"/>
  </w:style>
  <w:style w:type="paragraph" w:customStyle="1" w:styleId="A41F4E55C3ED456D808635FCCEC0AC7A">
    <w:name w:val="A41F4E55C3ED456D808635FCCEC0AC7A"/>
    <w:rsid w:val="00826979"/>
  </w:style>
  <w:style w:type="paragraph" w:customStyle="1" w:styleId="160A1AAA976B4D5AB0E0317EDC780E0B">
    <w:name w:val="160A1AAA976B4D5AB0E0317EDC780E0B"/>
    <w:rsid w:val="00826979"/>
  </w:style>
  <w:style w:type="paragraph" w:customStyle="1" w:styleId="EBB667FBDBC642F78B726DCF1E6E42B2">
    <w:name w:val="EBB667FBDBC642F78B726DCF1E6E42B2"/>
    <w:rsid w:val="00826979"/>
  </w:style>
  <w:style w:type="paragraph" w:customStyle="1" w:styleId="3C33789A3D454AA1A573402D3AF2937E">
    <w:name w:val="3C33789A3D454AA1A573402D3AF2937E"/>
    <w:rsid w:val="00826979"/>
  </w:style>
  <w:style w:type="paragraph" w:customStyle="1" w:styleId="C2FDA82B12C34BF79FEB736701CF8EC2">
    <w:name w:val="C2FDA82B12C34BF79FEB736701CF8EC2"/>
    <w:rsid w:val="00826979"/>
  </w:style>
  <w:style w:type="paragraph" w:customStyle="1" w:styleId="F93837A7A8B34943832C67BC4C590F03">
    <w:name w:val="F93837A7A8B34943832C67BC4C590F03"/>
    <w:rsid w:val="00826979"/>
  </w:style>
  <w:style w:type="paragraph" w:customStyle="1" w:styleId="85D6AB469E27465782051F3D29D9DB07">
    <w:name w:val="85D6AB469E27465782051F3D29D9DB07"/>
    <w:rsid w:val="008269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E5C777-5AAC-4564-91C4-C50EAA193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400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Ruiz Perez, Guiomar</cp:lastModifiedBy>
  <cp:revision>7</cp:revision>
  <dcterms:created xsi:type="dcterms:W3CDTF">2025-10-29T12:43:00Z</dcterms:created>
  <dcterms:modified xsi:type="dcterms:W3CDTF">2025-11-14T08:00:00Z</dcterms:modified>
  <cp:category/>
</cp:coreProperties>
</file>